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WHG. vorne, Bad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/ Decke / 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/ 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09574184" name="3aa2ab30-a2a8-11f0-806c-53620ff5847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69847924" name="3aa2ab30-a2a8-11f0-806c-53620ff58473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6911017" name="3f63dcc0-a2a8-11f0-806c-53620ff5847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43883478" name="3f63dcc0-a2a8-11f0-806c-53620ff58473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WHG. vorne, Bad </w:t>
            </w:r>
          </w:p>
          <w:p>
            <w:pPr>
              <w:spacing w:before="0" w:after="0"/>
            </w:pPr>
            <w:r>
              <w:t>OG rechts </w:t>
            </w:r>
          </w:p>
          <w:p>
            <w:pPr>
              <w:spacing w:before="0" w:after="0"/>
            </w:pPr>
            <w:r>
              <w:t>Wand / Decke / 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VM-13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/ 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41190696" name="a7b8dbf0-a2ac-11f0-806c-53620ff5847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4324530" name="a7b8dbf0-a2ac-11f0-806c-53620ff58473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31280435" name="abb55df0-a2ac-11f0-806c-53620ff5847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88802297" name="abb55df0-a2ac-11f0-806c-53620ff58473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WHG. vorne, Treppenhaus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VM-16</w:t>
            </w:r>
          </w:p>
          <w:p>
            <w:pPr>
              <w:spacing w:before="0" w:after="0"/>
            </w:pPr>
            <w:r>
              <w:t>LAP 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5828514" name="9abc29b0-a2ad-11f0-806c-53620ff5847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72982143" name="9abc29b0-a2ad-11f0-806c-53620ff58473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98091677" name="a0c7b590-a2ad-11f0-806c-53620ff5847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62976971" name="a0c7b590-a2ad-11f0-806c-53620ff58473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Grütstrasse 74,8625 Gossau</w:t>
          </w:r>
        </w:p>
        <w:p>
          <w:pPr>
            <w:spacing w:before="0" w:after="0"/>
          </w:pPr>
          <w:r>
            <w:t>517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